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14:paraId="08C20001" w14:textId="77777777" w:rsidTr="003F46E9">
        <w:trPr>
          <w:trHeight w:hRule="exact" w:val="1418"/>
        </w:trPr>
        <w:tc>
          <w:tcPr>
            <w:tcW w:w="7761" w:type="dxa"/>
            <w:vAlign w:val="center"/>
          </w:tcPr>
          <w:p w14:paraId="24D68F83" w14:textId="40E280D9" w:rsidR="00184560" w:rsidRDefault="00F42892" w:rsidP="009B1003">
            <w:pPr>
              <w:pStyle w:val="Title"/>
            </w:pPr>
            <w:r>
              <w:t xml:space="preserve">Vicmap </w:t>
            </w:r>
            <w:bookmarkStart w:id="0" w:name="_GoBack"/>
            <w:bookmarkEnd w:id="0"/>
            <w:r>
              <w:t>Bulletin</w:t>
            </w:r>
            <w:r w:rsidR="00572A98">
              <w:t xml:space="preserve"> </w:t>
            </w:r>
          </w:p>
          <w:p w14:paraId="5C92D9FF" w14:textId="2F532C48" w:rsidR="009B1003" w:rsidRPr="009B1003" w:rsidRDefault="00572A98" w:rsidP="009B1003">
            <w:pPr>
              <w:pStyle w:val="Title"/>
            </w:pPr>
            <w:r>
              <w:t>27 February 2018</w:t>
            </w:r>
          </w:p>
        </w:tc>
      </w:tr>
      <w:tr w:rsidR="00975ED3" w14:paraId="71E138F4" w14:textId="77777777" w:rsidTr="003F46E9">
        <w:trPr>
          <w:trHeight w:val="1247"/>
        </w:trPr>
        <w:tc>
          <w:tcPr>
            <w:tcW w:w="7761" w:type="dxa"/>
            <w:vAlign w:val="center"/>
          </w:tcPr>
          <w:p w14:paraId="05513E32" w14:textId="77777777" w:rsidR="00572A98" w:rsidRPr="00AF7568" w:rsidRDefault="00572A98" w:rsidP="00572A98">
            <w:pPr>
              <w:pStyle w:val="Subtitle"/>
            </w:pPr>
            <w:r w:rsidRPr="00AF7568">
              <w:t>Implementing GDA2020 in Vicmap™</w:t>
            </w:r>
          </w:p>
          <w:p w14:paraId="1586DD37" w14:textId="0465BF47" w:rsidR="009B1003" w:rsidRPr="009B1003" w:rsidRDefault="009B1003" w:rsidP="009B1003">
            <w:pPr>
              <w:pStyle w:val="Subtitle"/>
            </w:pPr>
          </w:p>
        </w:tc>
      </w:tr>
    </w:tbl>
    <w:p w14:paraId="6852EEC3" w14:textId="77777777" w:rsidR="00806AB6" w:rsidRDefault="0092079A" w:rsidP="00307C36">
      <w:r>
        <w:rPr>
          <w:noProof/>
        </w:rPr>
        <w:drawing>
          <wp:inline distT="0" distB="0" distL="0" distR="0" wp14:anchorId="323188D6" wp14:editId="315B3ED4">
            <wp:extent cx="6742608" cy="187007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cmaptopo_Image_12.jpg"/>
                    <pic:cNvPicPr/>
                  </pic:nvPicPr>
                  <pic:blipFill rotWithShape="1">
                    <a:blip r:embed="rId8">
                      <a:extLst>
                        <a:ext uri="{28A0092B-C50C-407E-A947-70E740481C1C}">
                          <a14:useLocalDpi xmlns:a14="http://schemas.microsoft.com/office/drawing/2010/main" val="0"/>
                        </a:ext>
                      </a:extLst>
                    </a:blip>
                    <a:srcRect t="51201"/>
                    <a:stretch/>
                  </pic:blipFill>
                  <pic:spPr bwMode="auto">
                    <a:xfrm>
                      <a:off x="0" y="0"/>
                      <a:ext cx="6762080" cy="1875476"/>
                    </a:xfrm>
                    <a:prstGeom prst="rect">
                      <a:avLst/>
                    </a:prstGeom>
                    <a:ln>
                      <a:noFill/>
                    </a:ln>
                    <a:extLst>
                      <a:ext uri="{53640926-AAD7-44D8-BBD7-CCE9431645EC}">
                        <a14:shadowObscured xmlns:a14="http://schemas.microsoft.com/office/drawing/2010/main"/>
                      </a:ext>
                    </a:extLst>
                  </pic:spPr>
                </pic:pic>
              </a:graphicData>
            </a:graphic>
          </wp:inline>
        </w:drawing>
      </w:r>
    </w:p>
    <w:p w14:paraId="509E8E13" w14:textId="77777777" w:rsidR="00806AB6" w:rsidRDefault="00806AB6" w:rsidP="00806AB6">
      <w:pPr>
        <w:pStyle w:val="BodyText"/>
        <w:sectPr w:rsidR="00806AB6" w:rsidSect="0033793B">
          <w:headerReference w:type="even" r:id="rId9"/>
          <w:headerReference w:type="default" r:id="rId10"/>
          <w:footerReference w:type="even" r:id="rId11"/>
          <w:footerReference w:type="default" r:id="rId12"/>
          <w:headerReference w:type="first" r:id="rId13"/>
          <w:footerReference w:type="first" r:id="rId14"/>
          <w:pgSz w:w="11907" w:h="16840" w:code="9"/>
          <w:pgMar w:top="2211" w:right="737" w:bottom="1758" w:left="851" w:header="284" w:footer="284" w:gutter="0"/>
          <w:cols w:space="284"/>
          <w:titlePg/>
          <w:docGrid w:linePitch="360"/>
        </w:sectPr>
      </w:pPr>
    </w:p>
    <w:p w14:paraId="6DBD4392" w14:textId="77777777" w:rsidR="00C93C63" w:rsidRDefault="00C93C63" w:rsidP="00572A98">
      <w:pPr>
        <w:pStyle w:val="IntroFeatureText"/>
      </w:pPr>
      <w:bookmarkStart w:id="1" w:name="Here"/>
      <w:bookmarkEnd w:id="1"/>
      <w:r w:rsidRPr="00C93C63">
        <w:t>Australia's new national datum is called GDA2020. It replaces GDA94</w:t>
      </w:r>
      <w:r w:rsidR="00082886">
        <w:t>,</w:t>
      </w:r>
      <w:r w:rsidRPr="00C93C63">
        <w:t xml:space="preserve"> which is now approximately 1.8 metres out of position in relation to satellite positioning systems due main</w:t>
      </w:r>
      <w:r w:rsidR="00082886">
        <w:t xml:space="preserve">ly to tectonic plate movement. </w:t>
      </w:r>
      <w:r w:rsidRPr="00C93C63">
        <w:t>The new datum will enable positioning technologies and location services to more accurately map and navigate.</w:t>
      </w:r>
    </w:p>
    <w:p w14:paraId="10D61B9F" w14:textId="39A6EE3E" w:rsidR="00C93C63" w:rsidRPr="00AF7568" w:rsidRDefault="00572A98" w:rsidP="00AF7568">
      <w:pPr>
        <w:pStyle w:val="Heading1"/>
        <w:spacing w:before="0"/>
      </w:pPr>
      <w:r>
        <w:t>GDA2020 is here</w:t>
      </w:r>
    </w:p>
    <w:p w14:paraId="00EE65AD" w14:textId="77777777" w:rsidR="008732EF" w:rsidRPr="008732EF" w:rsidRDefault="008732EF" w:rsidP="00082886">
      <w:pPr>
        <w:pStyle w:val="BodyText"/>
      </w:pPr>
      <w:r w:rsidRPr="008732EF">
        <w:t xml:space="preserve">Vicmap data is currently held in GDA94. The Department of Environment, Land, Water and Planning (DELWP) will migrate Vicmap to GDA2020 in three major stages over the next several years.  </w:t>
      </w:r>
    </w:p>
    <w:p w14:paraId="54BF5931" w14:textId="77777777" w:rsidR="00C93C63" w:rsidRPr="008732EF" w:rsidRDefault="008732EF" w:rsidP="008732EF">
      <w:pPr>
        <w:pStyle w:val="BodyText"/>
      </w:pPr>
      <w:r w:rsidRPr="008732EF">
        <w:t>It should be noted that customers will still be able to receive data from Spatial Datamart in GDA94 format following the migration of data into GDA2020.</w:t>
      </w:r>
    </w:p>
    <w:p w14:paraId="4BCD813F" w14:textId="77777777" w:rsidR="00B9714B" w:rsidRDefault="00B9714B" w:rsidP="00B9714B">
      <w:pPr>
        <w:pStyle w:val="Heading3"/>
      </w:pPr>
      <w:r>
        <w:t xml:space="preserve">Stage 1: 2018 </w:t>
      </w:r>
    </w:p>
    <w:p w14:paraId="25E42807" w14:textId="77777777" w:rsidR="00B9714B" w:rsidRDefault="00B9714B" w:rsidP="00B9714B">
      <w:pPr>
        <w:pStyle w:val="BodyText"/>
      </w:pPr>
      <w:r>
        <w:t>The first stage focuses on enabling stakeholders to begin using GDA2020 as soon as possible by providing data in GDA2020</w:t>
      </w:r>
      <w:r w:rsidR="00082886">
        <w:t>,</w:t>
      </w:r>
      <w:r>
        <w:t xml:space="preserve"> as well as other datum options </w:t>
      </w:r>
      <w:r>
        <w:t xml:space="preserve">(including GDA94). This means Vicmap* will be publicly available in GDA2020 by June 2018.  </w:t>
      </w:r>
    </w:p>
    <w:p w14:paraId="3CE05BBA" w14:textId="77777777" w:rsidR="00BE50A7" w:rsidRDefault="00B9714B" w:rsidP="00BE50A7">
      <w:pPr>
        <w:pStyle w:val="BodyText"/>
      </w:pPr>
      <w:r>
        <w:t xml:space="preserve">A help file for users will be available through the </w:t>
      </w:r>
      <w:hyperlink r:id="rId15" w:history="1">
        <w:r w:rsidRPr="00082886">
          <w:rPr>
            <w:rStyle w:val="Hyperlink"/>
          </w:rPr>
          <w:t>Vicmap Helpdesk</w:t>
        </w:r>
      </w:hyperlink>
      <w:r>
        <w:t xml:space="preserve"> </w:t>
      </w:r>
      <w:r w:rsidR="00082886">
        <w:t xml:space="preserve">at </w:t>
      </w:r>
      <w:hyperlink r:id="rId16" w:history="1">
        <w:r w:rsidR="00082886" w:rsidRPr="000D5F17">
          <w:rPr>
            <w:rStyle w:val="Hyperlink"/>
          </w:rPr>
          <w:t>www.delwp.vic.gov.au/maps</w:t>
        </w:r>
      </w:hyperlink>
      <w:r w:rsidR="00082886">
        <w:t xml:space="preserve"> &gt;</w:t>
      </w:r>
      <w:r w:rsidR="00082886">
        <w:rPr>
          <w:rStyle w:val="Hyperlink"/>
        </w:rPr>
        <w:t>.</w:t>
      </w:r>
      <w:r>
        <w:t xml:space="preserve">  </w:t>
      </w:r>
    </w:p>
    <w:p w14:paraId="062BB77B" w14:textId="77777777" w:rsidR="00B9714B" w:rsidRPr="00BE50A7" w:rsidRDefault="00B9714B" w:rsidP="00572A98">
      <w:pPr>
        <w:pStyle w:val="CaptionImageorFigure"/>
      </w:pPr>
      <w:r w:rsidRPr="00BE50A7">
        <w:t xml:space="preserve">* Vicmap LAT Incremental Update Format will not be available in GDA2020 until the implementation of Stage 2 (see below). </w:t>
      </w:r>
    </w:p>
    <w:p w14:paraId="562A930B" w14:textId="09938ABC" w:rsidR="00B9714B" w:rsidRDefault="00B9714B" w:rsidP="00B9714B">
      <w:pPr>
        <w:pStyle w:val="Heading3"/>
      </w:pPr>
      <w:r>
        <w:t xml:space="preserve">Stage 2: Estimated 2019 </w:t>
      </w:r>
      <w:r w:rsidR="00B56A3A">
        <w:t xml:space="preserve">– </w:t>
      </w:r>
      <w:r>
        <w:t xml:space="preserve">2020 </w:t>
      </w:r>
    </w:p>
    <w:p w14:paraId="3A57F107" w14:textId="5C1D2774" w:rsidR="00B9714B" w:rsidRDefault="00B9714B" w:rsidP="00B9714B">
      <w:pPr>
        <w:pStyle w:val="BodyText"/>
      </w:pPr>
      <w:r>
        <w:t>This stage will be internal to DELWP</w:t>
      </w:r>
      <w:r w:rsidR="00B56A3A">
        <w:t>,</w:t>
      </w:r>
      <w:r>
        <w:t xml:space="preserve"> where Vicmap edit and storage databases will be migrated into GDA2020</w:t>
      </w:r>
      <w:r w:rsidR="00B56A3A">
        <w:t>. It</w:t>
      </w:r>
      <w:r>
        <w:t xml:space="preserve"> will </w:t>
      </w:r>
      <w:r w:rsidR="00B56A3A">
        <w:t xml:space="preserve">be </w:t>
      </w:r>
      <w:r>
        <w:t xml:space="preserve">done in parallel with system capability improvements to support the new datum into the future.  </w:t>
      </w:r>
    </w:p>
    <w:p w14:paraId="5AC65FD3" w14:textId="77777777" w:rsidR="00B9714B" w:rsidRDefault="00B9714B" w:rsidP="00B9714B">
      <w:pPr>
        <w:pStyle w:val="Heading3"/>
      </w:pPr>
      <w:r>
        <w:t xml:space="preserve">Stage 3: 2021 </w:t>
      </w:r>
    </w:p>
    <w:p w14:paraId="07570A08" w14:textId="6059DB71" w:rsidR="00B9714B" w:rsidRDefault="00B9714B" w:rsidP="00B9714B">
      <w:pPr>
        <w:pStyle w:val="BodyText"/>
      </w:pPr>
      <w:r>
        <w:t xml:space="preserve">In the third and final stage, data improvement will take place through improving the spatial accuracy of Vicmap. This project has already begun but the accuracy improvements will be incorporated into Vicmap in stages, with an expected completion in 2022. </w:t>
      </w:r>
    </w:p>
    <w:p w14:paraId="3128895B" w14:textId="77777777" w:rsidR="00B9714B" w:rsidRDefault="00B9714B" w:rsidP="00B9714B">
      <w:pPr>
        <w:pStyle w:val="Heading2"/>
      </w:pPr>
      <w:r>
        <w:t xml:space="preserve">Vicmap Topographic Mapping Program </w:t>
      </w:r>
    </w:p>
    <w:p w14:paraId="7B2A4797" w14:textId="47AD59C6" w:rsidR="00B9714B" w:rsidRDefault="00B9714B" w:rsidP="00B9714B">
      <w:pPr>
        <w:pStyle w:val="BodyText"/>
      </w:pPr>
      <w:r>
        <w:t xml:space="preserve">The scales of Vicmap topographic maps are not sufficiently fine enough to show the difference between GDA2020 and GDA94 data in hardcopy and softcopy (.PDF) products. Hardcopy maps will be stamped </w:t>
      </w:r>
      <w:r w:rsidR="00B56A3A">
        <w:t>‘</w:t>
      </w:r>
      <w:r>
        <w:t>GDA2020 compatible</w:t>
      </w:r>
      <w:r w:rsidR="00B56A3A">
        <w:t>’</w:t>
      </w:r>
      <w:r>
        <w:t xml:space="preserve">. </w:t>
      </w:r>
    </w:p>
    <w:p w14:paraId="20095C66" w14:textId="77777777" w:rsidR="00B9714B" w:rsidRDefault="00B9714B" w:rsidP="00B9714B">
      <w:pPr>
        <w:pStyle w:val="BodyText"/>
      </w:pPr>
      <w:r>
        <w:t xml:space="preserve">Following Stage 2 (above) of implementation, all new Vicmap Topographic Mapping products will be labelled as being derived from and consistent with GDA2020. </w:t>
      </w:r>
    </w:p>
    <w:p w14:paraId="222A884D" w14:textId="77777777" w:rsidR="00B9714B" w:rsidRDefault="00B9714B" w:rsidP="00B9714B">
      <w:pPr>
        <w:pStyle w:val="Heading2"/>
      </w:pPr>
      <w:r>
        <w:lastRenderedPageBreak/>
        <w:t xml:space="preserve">Vicmap API  </w:t>
      </w:r>
    </w:p>
    <w:p w14:paraId="54BBC43E" w14:textId="7C3DFEEC" w:rsidR="00B9714B" w:rsidRDefault="00B9714B" w:rsidP="00B9714B">
      <w:pPr>
        <w:pStyle w:val="BodyText"/>
      </w:pPr>
      <w:r>
        <w:t xml:space="preserve">The Vicmap API is currently available in two datums </w:t>
      </w:r>
      <w:r w:rsidR="00B56A3A">
        <w:t xml:space="preserve">– </w:t>
      </w:r>
      <w:r>
        <w:t xml:space="preserve">VicGrid94 and WGS84 (used by Google Earth). The API will also be available in GDA2020 later in 2018. The VicGrid94 option will be phased out as customer demand for it wanes over the following years. </w:t>
      </w:r>
    </w:p>
    <w:p w14:paraId="4264694C" w14:textId="77777777" w:rsidR="00B9714B" w:rsidRDefault="00B9714B" w:rsidP="00B9714B">
      <w:pPr>
        <w:pStyle w:val="Heading2"/>
      </w:pPr>
      <w:r>
        <w:t xml:space="preserve">Vicmap Position </w:t>
      </w:r>
    </w:p>
    <w:p w14:paraId="21285C3B" w14:textId="77777777" w:rsidR="00B9714B" w:rsidRDefault="00B9714B" w:rsidP="00B9714B">
      <w:pPr>
        <w:pStyle w:val="Heading3"/>
      </w:pPr>
      <w:r w:rsidRPr="00B9714B">
        <w:t>Continuousl</w:t>
      </w:r>
      <w:r>
        <w:t xml:space="preserve">y Operating Reference Station network </w:t>
      </w:r>
    </w:p>
    <w:p w14:paraId="2467122F" w14:textId="318D5345" w:rsidR="00B9714B" w:rsidRDefault="00B9714B" w:rsidP="00B9714B">
      <w:pPr>
        <w:pStyle w:val="BodyText"/>
      </w:pPr>
      <w:proofErr w:type="spellStart"/>
      <w:r>
        <w:t>GPSnet</w:t>
      </w:r>
      <w:proofErr w:type="spellEnd"/>
      <w:r>
        <w:t xml:space="preserve">™ will </w:t>
      </w:r>
      <w:r w:rsidR="00B56A3A">
        <w:t xml:space="preserve">start </w:t>
      </w:r>
      <w:r>
        <w:t xml:space="preserve">testing GDA2020 in early 2018 and proposes to move to a full Production Data Centre upgrade to GDA2020 in June 2018. This timeline depends upon a uniform decision by all operators of similar networks across Australia </w:t>
      </w:r>
      <w:r w:rsidR="00B56A3A">
        <w:t>about</w:t>
      </w:r>
      <w:r>
        <w:t xml:space="preserve"> when systems will uniformly adopt GDA2020. </w:t>
      </w:r>
    </w:p>
    <w:p w14:paraId="21316B3E" w14:textId="77777777" w:rsidR="00B9714B" w:rsidRDefault="00B9714B" w:rsidP="00B9714B">
      <w:pPr>
        <w:pStyle w:val="BodyText"/>
      </w:pPr>
      <w:r>
        <w:t xml:space="preserve">Legacy support for GDA94 will continue for as long as it is deemed necessary. </w:t>
      </w:r>
    </w:p>
    <w:p w14:paraId="7FEBFF03" w14:textId="77777777" w:rsidR="00B9714B" w:rsidRDefault="00B9714B" w:rsidP="00B9714B">
      <w:pPr>
        <w:pStyle w:val="Heading3"/>
      </w:pPr>
      <w:r>
        <w:t xml:space="preserve">Survey Mark Enquiry Service (SMES)  </w:t>
      </w:r>
    </w:p>
    <w:p w14:paraId="1BA31FF6" w14:textId="77777777" w:rsidR="00B9714B" w:rsidRDefault="00B9714B" w:rsidP="00B9714B">
      <w:pPr>
        <w:pStyle w:val="BodyText"/>
      </w:pPr>
      <w:r>
        <w:t xml:space="preserve">SMES will continue to be held in GDA94 until the </w:t>
      </w:r>
      <w:r w:rsidRPr="00572A98">
        <w:rPr>
          <w:i/>
        </w:rPr>
        <w:t>Surveyor General Practice Directives</w:t>
      </w:r>
      <w:r>
        <w:t xml:space="preserve"> issue a requirement for cadastral surveys to be aligned to GDA2020. Survey mark coordinate information was made available in GDA2020 on 1 December 2017. </w:t>
      </w:r>
    </w:p>
    <w:p w14:paraId="5C0DDC3C" w14:textId="77777777" w:rsidR="00B9714B" w:rsidRDefault="00B9714B" w:rsidP="00B9714B">
      <w:pPr>
        <w:pStyle w:val="Heading2"/>
      </w:pPr>
      <w:r>
        <w:t xml:space="preserve">Vicmap Imagery </w:t>
      </w:r>
    </w:p>
    <w:p w14:paraId="1AC6C8A9" w14:textId="0FB128AE" w:rsidR="00B9714B" w:rsidRDefault="00B9714B" w:rsidP="00B9714B">
      <w:pPr>
        <w:pStyle w:val="BodyText"/>
      </w:pPr>
      <w:r>
        <w:t>Imagery and LiDAR is now capable of being captured in the GDA2020 datum</w:t>
      </w:r>
      <w:r w:rsidR="00B56A3A">
        <w:t xml:space="preserve">; </w:t>
      </w:r>
      <w:r>
        <w:t>however</w:t>
      </w:r>
      <w:r w:rsidR="00B56A3A">
        <w:t>,</w:t>
      </w:r>
      <w:r>
        <w:t xml:space="preserve"> the decision to begin capturing in this datum is driven by Coordinated Imagery Program (CIP) purchase partner requirements. CIP currently requests data in different datums and GDA2020 will just be another option available to partners. It is expected that GDA2020 will become the primary datum for collection over the next several years. </w:t>
      </w:r>
    </w:p>
    <w:p w14:paraId="570CAD39" w14:textId="2EE8401C" w:rsidR="00B9714B" w:rsidRDefault="00B9714B" w:rsidP="00B9714B">
      <w:pPr>
        <w:pStyle w:val="BodyText"/>
      </w:pPr>
      <w:r>
        <w:t xml:space="preserve">While raster imagery is stored in its capture datum (and generally, transformations are avoided as they introduce errors), web services such as web map services available through the Image Web Server can re-project on-the-fly, delivering imagery to users in </w:t>
      </w:r>
      <w:r w:rsidR="00B56A3A">
        <w:t xml:space="preserve">whichever is </w:t>
      </w:r>
      <w:r>
        <w:t xml:space="preserve">their preferred datum. </w:t>
      </w:r>
      <w:r w:rsidR="00B56A3A">
        <w:br w:type="column"/>
      </w:r>
      <w:r>
        <w:t xml:space="preserve">The Image Web Server (IWS) is expected to deliver GDA2020 data to users by June 2018, subject to the results of internal testing of the application. </w:t>
      </w:r>
    </w:p>
    <w:p w14:paraId="1C5E3588" w14:textId="77777777" w:rsidR="00B9714B" w:rsidRDefault="00B9714B" w:rsidP="00B9714B">
      <w:pPr>
        <w:pStyle w:val="Heading3"/>
      </w:pPr>
      <w:r>
        <w:t xml:space="preserve">Migrating LiDAR datasets to GDA2020 </w:t>
      </w:r>
    </w:p>
    <w:p w14:paraId="6538635E" w14:textId="77777777" w:rsidR="00B9714B" w:rsidRDefault="00B9714B" w:rsidP="00B9714B">
      <w:pPr>
        <w:pStyle w:val="BodyText"/>
      </w:pPr>
      <w:r>
        <w:t xml:space="preserve">Unlike imagery data, historical LiDAR point cloud data will need to be transformed to GDA2020. This will involve transforming the X, Y, Z values to produce new LAS files and then rebuilding all the derivative products.   </w:t>
      </w:r>
    </w:p>
    <w:p w14:paraId="3F48F97F" w14:textId="023C70CD" w:rsidR="00B9714B" w:rsidRDefault="00B9714B" w:rsidP="00B9714B">
      <w:pPr>
        <w:pStyle w:val="BodyText"/>
      </w:pPr>
      <w:r>
        <w:t xml:space="preserve">This is a significant undertaking and Victoria will not be done until the new AHD (Australian Height Datum) model has been released in 2020. In other words, the transformation will be undertaken for both horizontal and vertical shifts for all LiDAR data sometime after 2020.  </w:t>
      </w:r>
    </w:p>
    <w:p w14:paraId="6D9849A3" w14:textId="77777777" w:rsidR="00B9714B" w:rsidRDefault="00B9714B" w:rsidP="00763B77">
      <w:pPr>
        <w:pStyle w:val="Heading1"/>
      </w:pPr>
      <w:r>
        <w:t xml:space="preserve">Further </w:t>
      </w:r>
      <w:r w:rsidR="00B42BC6">
        <w:t>r</w:t>
      </w:r>
      <w:r>
        <w:t xml:space="preserve">esources  </w:t>
      </w:r>
    </w:p>
    <w:p w14:paraId="064DDD84" w14:textId="250F5766" w:rsidR="00B9714B" w:rsidRDefault="00B9714B" w:rsidP="00B9714B">
      <w:pPr>
        <w:pStyle w:val="BodyText"/>
      </w:pPr>
      <w:proofErr w:type="gramStart"/>
      <w:r>
        <w:t>A number of</w:t>
      </w:r>
      <w:proofErr w:type="gramEnd"/>
      <w:r>
        <w:t xml:space="preserve"> tools including fact sheets, transformation grids, technical resources, videos, and GDA2020 products are available to assist organisations from the ICSM/ANZLIC homepage at </w:t>
      </w:r>
      <w:r w:rsidR="00714712" w:rsidRPr="00714712">
        <w:t>www.icsm.gov.au/gda2020</w:t>
      </w:r>
      <w:r w:rsidR="00714712">
        <w:t>.</w:t>
      </w:r>
      <w:r w:rsidR="00293479">
        <w:t xml:space="preserve"> </w:t>
      </w:r>
      <w:r>
        <w:t xml:space="preserve">Additionally, an online forum </w:t>
      </w:r>
      <w:r w:rsidR="00714712">
        <w:t xml:space="preserve">at </w:t>
      </w:r>
      <w:r w:rsidR="00714712" w:rsidRPr="00714712">
        <w:t>gda2020.invisionzone.com</w:t>
      </w:r>
      <w:r>
        <w:t xml:space="preserve">) has been set up for stakeholders to share information and ask questions. It is a peer-to-peer community moderated by authoritative experts from across Australia where you can get answers and share experiences.  </w:t>
      </w:r>
    </w:p>
    <w:p w14:paraId="7437C89F" w14:textId="589897AE" w:rsidR="00B9714B" w:rsidRDefault="00B9714B" w:rsidP="00B42BC6">
      <w:pPr>
        <w:pStyle w:val="Heading2"/>
      </w:pPr>
      <w:r>
        <w:t xml:space="preserve">Sample </w:t>
      </w:r>
      <w:r w:rsidR="00714712">
        <w:t xml:space="preserve">marks </w:t>
      </w:r>
      <w:r>
        <w:t xml:space="preserve">to test conversion between GDA94 and GDA2020 </w:t>
      </w:r>
    </w:p>
    <w:p w14:paraId="1B187A65" w14:textId="2087C270" w:rsidR="00B9714B" w:rsidRDefault="00B9714B" w:rsidP="00B9714B">
      <w:pPr>
        <w:pStyle w:val="BodyText"/>
      </w:pPr>
      <w:r>
        <w:t xml:space="preserve">DELWP, through the Office of the Surveyor-General Victoria, has produced a dataset of 48 marks with both GDA94 and GDA2020 coordinates to test conversion between the two datums. The dataset, named GDA94TOGDA2020_SAMPLE_DAT is available for download through Spatial Datamart </w:t>
      </w:r>
      <w:r w:rsidR="00714712">
        <w:t xml:space="preserve">at </w:t>
      </w:r>
      <w:r w:rsidR="00714712" w:rsidRPr="00714712">
        <w:t>services.land.vic.gov.au/</w:t>
      </w:r>
      <w:proofErr w:type="spellStart"/>
      <w:r w:rsidR="00714712" w:rsidRPr="00714712">
        <w:t>SpatialDatamart</w:t>
      </w:r>
      <w:proofErr w:type="spellEnd"/>
      <w:r w:rsidR="00714712">
        <w:t>.</w:t>
      </w:r>
      <w:r>
        <w:t xml:space="preserve"> </w:t>
      </w:r>
    </w:p>
    <w:p w14:paraId="151C2745" w14:textId="5C244B56" w:rsidR="008732EF" w:rsidRDefault="00B9714B" w:rsidP="00B9714B">
      <w:pPr>
        <w:pStyle w:val="BodyText"/>
      </w:pPr>
      <w:r>
        <w:t xml:space="preserve">Finally, the </w:t>
      </w:r>
      <w:hyperlink r:id="rId17" w:history="1">
        <w:r w:rsidRPr="00763B77">
          <w:rPr>
            <w:rStyle w:val="Hyperlink"/>
          </w:rPr>
          <w:t>Victoria GDA2020 Newsletter</w:t>
        </w:r>
      </w:hyperlink>
      <w:r>
        <w:t xml:space="preserve"> is produced up to three times per year, subscribe at </w:t>
      </w:r>
      <w:r w:rsidR="00714712" w:rsidRPr="00714712">
        <w:t>www.gda2020.vic.gov.au</w:t>
      </w:r>
      <w:r w:rsidR="00714712">
        <w:t>.</w:t>
      </w:r>
      <w:r>
        <w:t xml:space="preserve"> </w:t>
      </w:r>
    </w:p>
    <w:p w14:paraId="741B4CD8" w14:textId="77777777" w:rsidR="00254A01" w:rsidRDefault="00254A01" w:rsidP="00254A01">
      <w:pPr>
        <w:pStyle w:val="BodyText"/>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254A01" w14:paraId="6E9A83FD" w14:textId="77777777" w:rsidTr="0092079A">
        <w:trPr>
          <w:trHeight w:val="2608"/>
        </w:trPr>
        <w:tc>
          <w:tcPr>
            <w:tcW w:w="5216" w:type="dxa"/>
            <w:shd w:val="clear" w:color="auto" w:fill="auto"/>
          </w:tcPr>
          <w:p w14:paraId="565FDEF2" w14:textId="16F9C70B" w:rsidR="00254A01" w:rsidRDefault="00254A01" w:rsidP="00AC028D">
            <w:pPr>
              <w:pStyle w:val="SmallBodyText"/>
            </w:pPr>
            <w:r>
              <w:lastRenderedPageBreak/>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477BBC">
              <w:rPr>
                <w:noProof/>
              </w:rPr>
              <w:t>2018</w:t>
            </w:r>
            <w:r>
              <w:fldChar w:fldCharType="end"/>
            </w:r>
          </w:p>
          <w:p w14:paraId="36F8DA15" w14:textId="77777777" w:rsidR="00254A01" w:rsidRDefault="00254A01" w:rsidP="00AC028D">
            <w:pPr>
              <w:pStyle w:val="SmallBodyText"/>
            </w:pPr>
            <w:r>
              <w:rPr>
                <w:noProof/>
              </w:rPr>
              <w:drawing>
                <wp:anchor distT="0" distB="0" distL="114300" distR="36195" simplePos="0" relativeHeight="251653632" behindDoc="0" locked="1" layoutInCell="1" allowOverlap="1" wp14:anchorId="148610A1" wp14:editId="76389A25">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18">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2" w:name="_ImprintPageOne"/>
            <w:bookmarkEnd w:id="2"/>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03D32E40" w14:textId="77777777" w:rsidR="00254A01" w:rsidRPr="008F559C" w:rsidRDefault="00254A01" w:rsidP="00AC028D">
            <w:pPr>
              <w:pStyle w:val="SmallHeading"/>
            </w:pPr>
            <w:r w:rsidRPr="00C255C2">
              <w:t>Disclaimer</w:t>
            </w:r>
          </w:p>
          <w:p w14:paraId="57A1FFD3" w14:textId="77777777" w:rsidR="00254A01" w:rsidRDefault="00254A01" w:rsidP="00AC028D">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w:t>
            </w:r>
            <w:proofErr w:type="gramStart"/>
            <w:r w:rsidRPr="00405DE3">
              <w:t>particular purposes</w:t>
            </w:r>
            <w:proofErr w:type="gramEnd"/>
            <w:r w:rsidRPr="00405DE3">
              <w:t xml:space="preserve">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7CE032CA" w14:textId="77777777" w:rsidR="00254A01" w:rsidRPr="00E97294" w:rsidRDefault="00254A01" w:rsidP="00AC028D">
            <w:pPr>
              <w:pStyle w:val="xAccessibilityHeading"/>
            </w:pPr>
            <w:bookmarkStart w:id="3" w:name="_Accessibility"/>
            <w:bookmarkEnd w:id="3"/>
            <w:r w:rsidRPr="00E97294">
              <w:t>Accessibility</w:t>
            </w:r>
          </w:p>
          <w:p w14:paraId="40097A3A" w14:textId="77777777" w:rsidR="00254A01" w:rsidRDefault="00254A01" w:rsidP="00AC028D">
            <w:pPr>
              <w:pStyle w:val="xAccessibilityText"/>
            </w:pPr>
            <w:r>
              <w:t>If you would like to receive this publication in an alternative format, please telephone the DELWP Customer Service Centre on 136186, email </w:t>
            </w:r>
            <w:hyperlink r:id="rId19" w:history="1">
              <w:r w:rsidRPr="003C5C56">
                <w:t>customer.service@delwp.vic.gov.au</w:t>
              </w:r>
            </w:hyperlink>
            <w:r>
              <w:t xml:space="preserve">, or via the National Relay Service on 133 677 </w:t>
            </w:r>
            <w:hyperlink r:id="rId20" w:history="1">
              <w:r w:rsidRPr="00AE3298">
                <w:t>www.relayservice.com.au</w:t>
              </w:r>
            </w:hyperlink>
            <w:r>
              <w:t xml:space="preserve">. This document is also available on the internet at </w:t>
            </w:r>
            <w:hyperlink r:id="rId21" w:history="1">
              <w:r w:rsidRPr="00AE3298">
                <w:t>www.delwp.vic.gov.au</w:t>
              </w:r>
            </w:hyperlink>
            <w:r>
              <w:t xml:space="preserve">. </w:t>
            </w:r>
          </w:p>
          <w:p w14:paraId="46A2CCE0" w14:textId="77777777" w:rsidR="00254A01" w:rsidRDefault="00254A01" w:rsidP="00AC028D">
            <w:pPr>
              <w:pStyle w:val="SmallBodyText"/>
            </w:pPr>
          </w:p>
        </w:tc>
      </w:tr>
    </w:tbl>
    <w:p w14:paraId="38C68037" w14:textId="77777777" w:rsidR="006E1C8D" w:rsidRDefault="006E1C8D" w:rsidP="005D0B1C">
      <w:pPr>
        <w:pStyle w:val="BodyText"/>
      </w:pPr>
    </w:p>
    <w:sectPr w:rsidR="006E1C8D" w:rsidSect="0033793B">
      <w:type w:val="continuous"/>
      <w:pgSz w:w="11907" w:h="16840" w:code="9"/>
      <w:pgMar w:top="2211" w:right="851" w:bottom="1758" w:left="851" w:header="284" w:footer="284"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0981C" w14:textId="77777777" w:rsidR="0092079A" w:rsidRDefault="0092079A">
      <w:r>
        <w:separator/>
      </w:r>
    </w:p>
    <w:p w14:paraId="51680B5D" w14:textId="77777777" w:rsidR="0092079A" w:rsidRDefault="0092079A"/>
    <w:p w14:paraId="1F88DA89" w14:textId="77777777" w:rsidR="0092079A" w:rsidRDefault="0092079A"/>
  </w:endnote>
  <w:endnote w:type="continuationSeparator" w:id="0">
    <w:p w14:paraId="57750E5E" w14:textId="77777777" w:rsidR="0092079A" w:rsidRDefault="0092079A">
      <w:r>
        <w:continuationSeparator/>
      </w:r>
    </w:p>
    <w:p w14:paraId="40B50730" w14:textId="77777777" w:rsidR="0092079A" w:rsidRDefault="0092079A"/>
    <w:p w14:paraId="7BE18A82" w14:textId="77777777" w:rsidR="0092079A" w:rsidRDefault="009207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00000003" w:usb1="08080000" w:usb2="00000010"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6BA26" w14:textId="77777777" w:rsidR="00E962AA" w:rsidRPr="00B5221E" w:rsidRDefault="00E962AA" w:rsidP="00E97294">
    <w:pPr>
      <w:pStyle w:val="FooterEven"/>
    </w:pPr>
    <w:r w:rsidRPr="00D55628">
      <w:rPr>
        <w:noProof/>
      </w:rPr>
      <mc:AlternateContent>
        <mc:Choice Requires="wps">
          <w:drawing>
            <wp:anchor distT="0" distB="0" distL="114300" distR="114300" simplePos="0" relativeHeight="251637760" behindDoc="1" locked="1" layoutInCell="1" allowOverlap="1" wp14:anchorId="440F1B75" wp14:editId="129D3FF5">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5A363" w14:textId="77777777"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F1B75" id="_x0000_t202" coordsize="21600,21600" o:spt="202" path="m,l,21600r21600,l21600,xe">
              <v:stroke joinstyle="miter"/>
              <v:path gradientshapeok="t" o:connecttype="rect"/>
            </v:shapetype>
            <v:shape id="Text Box 224" o:spid="_x0000_s1026" type="#_x0000_t202" alt="Title: Background Watermark Image" style="position:absolute;margin-left:0;margin-top:0;width:595.3pt;height:141.45pt;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" filled="f" stroked="f">
              <v:textbox>
                <w:txbxContent>
                  <w:p w14:paraId="27A5A363" w14:textId="77777777"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AFA95" w14:textId="77777777" w:rsidR="00E962AA" w:rsidRDefault="00E962AA" w:rsidP="00213C82">
    <w:pPr>
      <w:pStyle w:val="Footer"/>
    </w:pPr>
    <w:r w:rsidRPr="00D55628">
      <w:rPr>
        <w:noProof/>
      </w:rPr>
      <mc:AlternateContent>
        <mc:Choice Requires="wps">
          <w:drawing>
            <wp:anchor distT="0" distB="0" distL="114300" distR="114300" simplePos="0" relativeHeight="251641856" behindDoc="1" locked="1" layoutInCell="1" allowOverlap="1" wp14:anchorId="35AB556C" wp14:editId="08F8EBA7">
              <wp:simplePos x="0" y="0"/>
              <wp:positionH relativeFrom="page">
                <wp:align>center</wp:align>
              </wp:positionH>
              <wp:positionV relativeFrom="page">
                <wp:align>center</wp:align>
              </wp:positionV>
              <wp:extent cx="7560000" cy="1796400"/>
              <wp:effectExtent l="0" t="0" r="0" b="0"/>
              <wp:wrapNone/>
              <wp:docPr id="7"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1C213" w14:textId="77777777"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B556C" id="_x0000_t202" coordsize="21600,21600" o:spt="202" path="m,l,21600r21600,l21600,xe">
              <v:stroke joinstyle="miter"/>
              <v:path gradientshapeok="t" o:connecttype="rect"/>
            </v:shapetype>
            <v:shape id="_x0000_s1027" type="#_x0000_t202" alt="Title: Background Watermark Image" style="position:absolute;margin-left:0;margin-top:0;width:595.3pt;height:141.45pt;z-index:-2516746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u0r0wIAAOY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h8u0r0wIAAOYFAAAOAAAAAAAAAAAAAAAAAC4CAABkcnMvZTJvRG9j&#10;LnhtbFBLAQItABQABgAIAAAAIQA0xUTO2wAAAAYBAAAPAAAAAAAAAAAAAAAAAC0FAABkcnMvZG93&#10;bnJldi54bWxQSwUGAAAAAAQABADzAAAANQYAAAAA&#10;" filled="f" stroked="f">
              <v:textbox>
                <w:txbxContent>
                  <w:p w14:paraId="1481C213" w14:textId="77777777"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37E94" w14:textId="77777777" w:rsidR="00E962AA" w:rsidRDefault="0092079A" w:rsidP="00BF3066">
    <w:pPr>
      <w:pStyle w:val="Footer"/>
      <w:spacing w:before="1600"/>
    </w:pPr>
    <w:r w:rsidRPr="005C07A1">
      <w:rPr>
        <w:noProof/>
        <w:sz w:val="18"/>
      </w:rPr>
      <mc:AlternateContent>
        <mc:Choice Requires="wps">
          <w:drawing>
            <wp:anchor distT="0" distB="0" distL="114300" distR="114300" simplePos="0" relativeHeight="251670528" behindDoc="0" locked="1" layoutInCell="1" allowOverlap="1" wp14:anchorId="23BCADF0" wp14:editId="1869A2C3">
              <wp:simplePos x="0" y="0"/>
              <wp:positionH relativeFrom="page">
                <wp:align>left</wp:align>
              </wp:positionH>
              <wp:positionV relativeFrom="page">
                <wp:align>bottom</wp:align>
              </wp:positionV>
              <wp:extent cx="4715510" cy="1116000"/>
              <wp:effectExtent l="0" t="0" r="0" b="0"/>
              <wp:wrapNone/>
              <wp:docPr id="17" name="CoverCoBranded" title="CoBranding Logos"/>
              <wp:cNvGraphicFramePr/>
              <a:graphic xmlns:a="http://schemas.openxmlformats.org/drawingml/2006/main">
                <a:graphicData uri="http://schemas.microsoft.com/office/word/2010/wordprocessingShape">
                  <wps:wsp>
                    <wps:cNvSpPr txBox="1"/>
                    <wps:spPr>
                      <a:xfrm>
                        <a:off x="0" y="0"/>
                        <a:ext cx="4715510" cy="111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LogoPlaceholder"/>
                            <w:tblOverlap w:val="never"/>
                            <w:tblW w:w="0" w:type="auto"/>
                            <w:tblCellSpacing w:w="71" w:type="dxa"/>
                            <w:tblLayout w:type="fixed"/>
                            <w:tblLook w:val="04A0" w:firstRow="1" w:lastRow="0" w:firstColumn="1" w:lastColumn="0" w:noHBand="0" w:noVBand="1"/>
                          </w:tblPr>
                          <w:tblGrid>
                            <w:gridCol w:w="1417"/>
                            <w:gridCol w:w="3969"/>
                          </w:tblGrid>
                          <w:tr w:rsidR="0092079A" w:rsidRPr="00AB780B" w14:paraId="73E00A71" w14:textId="77777777" w:rsidTr="00237ADF">
                            <w:trPr>
                              <w:trHeight w:hRule="exact" w:val="964"/>
                              <w:tblCellSpacing w:w="71" w:type="dxa"/>
                            </w:trPr>
                            <w:tc>
                              <w:tcPr>
                                <w:tcW w:w="1204" w:type="dxa"/>
                                <w:vAlign w:val="bottom"/>
                              </w:tcPr>
                              <w:p w14:paraId="65AF85DC" w14:textId="77777777" w:rsidR="0092079A" w:rsidRPr="00AB780B" w:rsidRDefault="00C93C63" w:rsidP="00237ADF">
                                <w:pPr>
                                  <w:suppressOverlap/>
                                </w:pPr>
                                <w:r>
                                  <w:rPr>
                                    <w:noProof/>
                                  </w:rPr>
                                  <w:drawing>
                                    <wp:inline distT="0" distB="0" distL="0" distR="0" wp14:anchorId="54947DD1" wp14:editId="5FAB9177">
                                      <wp:extent cx="589915" cy="612140"/>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vicmap.png"/>
                                              <pic:cNvPicPr/>
                                            </pic:nvPicPr>
                                            <pic:blipFill>
                                              <a:blip r:embed="rId1">
                                                <a:extLst>
                                                  <a:ext uri="{28A0092B-C50C-407E-A947-70E740481C1C}">
                                                    <a14:useLocalDpi xmlns:a14="http://schemas.microsoft.com/office/drawing/2010/main" val="0"/>
                                                  </a:ext>
                                                </a:extLst>
                                              </a:blip>
                                              <a:stretch>
                                                <a:fillRect/>
                                              </a:stretch>
                                            </pic:blipFill>
                                            <pic:spPr>
                                              <a:xfrm>
                                                <a:off x="0" y="0"/>
                                                <a:ext cx="589915" cy="612140"/>
                                              </a:xfrm>
                                              <a:prstGeom prst="rect">
                                                <a:avLst/>
                                              </a:prstGeom>
                                            </pic:spPr>
                                          </pic:pic>
                                        </a:graphicData>
                                      </a:graphic>
                                    </wp:inline>
                                  </w:drawing>
                                </w:r>
                              </w:p>
                            </w:tc>
                            <w:tc>
                              <w:tcPr>
                                <w:tcW w:w="3756" w:type="dxa"/>
                                <w:vAlign w:val="bottom"/>
                              </w:tcPr>
                              <w:p w14:paraId="19AF4468" w14:textId="77777777" w:rsidR="0092079A" w:rsidRPr="00AB780B" w:rsidRDefault="0092079A" w:rsidP="00237ADF">
                                <w:pPr>
                                  <w:suppressOverlap/>
                                  <w:jc w:val="center"/>
                                </w:pPr>
                              </w:p>
                            </w:tc>
                          </w:tr>
                        </w:tbl>
                        <w:p w14:paraId="74FD87E2" w14:textId="77777777" w:rsidR="0092079A" w:rsidRDefault="0092079A" w:rsidP="00237ADF"/>
                      </w:txbxContent>
                    </wps:txbx>
                    <wps:bodyPr rot="0" spcFirstLastPara="0" vertOverflow="overflow" horzOverflow="overflow" vert="horz" wrap="square" lIns="540000" tIns="0" rIns="9144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CADF0" id="_x0000_t202" coordsize="21600,21600" o:spt="202" path="m,l,21600r21600,l21600,xe">
              <v:stroke joinstyle="miter"/>
              <v:path gradientshapeok="t" o:connecttype="rect"/>
            </v:shapetype>
            <v:shape id="CoverCoBranded" o:spid="_x0000_s1028" type="#_x0000_t202" alt="Title: CoBranding Logos" style="position:absolute;margin-left:0;margin-top:0;width:371.3pt;height:87.85pt;z-index:251670528;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" filled="f" stroked="f" strokeweight=".5pt">
              <v:textbox inset="15mm,0,,3mm">
                <w:txbxContent>
                  <w:tbl>
                    <w:tblPr>
                      <w:tblStyle w:val="LogoPlaceholder"/>
                      <w:tblOverlap w:val="never"/>
                      <w:tblW w:w="0" w:type="auto"/>
                      <w:tblCellSpacing w:w="71" w:type="dxa"/>
                      <w:tblLayout w:type="fixed"/>
                      <w:tblLook w:val="04A0" w:firstRow="1" w:lastRow="0" w:firstColumn="1" w:lastColumn="0" w:noHBand="0" w:noVBand="1"/>
                    </w:tblPr>
                    <w:tblGrid>
                      <w:gridCol w:w="1417"/>
                      <w:gridCol w:w="3969"/>
                    </w:tblGrid>
                    <w:tr w:rsidR="0092079A" w:rsidRPr="00AB780B" w14:paraId="73E00A71" w14:textId="77777777" w:rsidTr="00237ADF">
                      <w:trPr>
                        <w:trHeight w:hRule="exact" w:val="964"/>
                        <w:tblCellSpacing w:w="71" w:type="dxa"/>
                      </w:trPr>
                      <w:tc>
                        <w:tcPr>
                          <w:tcW w:w="1204" w:type="dxa"/>
                          <w:vAlign w:val="bottom"/>
                        </w:tcPr>
                        <w:p w14:paraId="65AF85DC" w14:textId="77777777" w:rsidR="0092079A" w:rsidRPr="00AB780B" w:rsidRDefault="00C93C63" w:rsidP="00237ADF">
                          <w:pPr>
                            <w:suppressOverlap/>
                          </w:pPr>
                          <w:r>
                            <w:rPr>
                              <w:noProof/>
                            </w:rPr>
                            <w:drawing>
                              <wp:inline distT="0" distB="0" distL="0" distR="0" wp14:anchorId="54947DD1" wp14:editId="5FAB9177">
                                <wp:extent cx="589915" cy="612140"/>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vicmap.png"/>
                                        <pic:cNvPicPr/>
                                      </pic:nvPicPr>
                                      <pic:blipFill>
                                        <a:blip r:embed="rId1">
                                          <a:extLst>
                                            <a:ext uri="{28A0092B-C50C-407E-A947-70E740481C1C}">
                                              <a14:useLocalDpi xmlns:a14="http://schemas.microsoft.com/office/drawing/2010/main" val="0"/>
                                            </a:ext>
                                          </a:extLst>
                                        </a:blip>
                                        <a:stretch>
                                          <a:fillRect/>
                                        </a:stretch>
                                      </pic:blipFill>
                                      <pic:spPr>
                                        <a:xfrm>
                                          <a:off x="0" y="0"/>
                                          <a:ext cx="589915" cy="612140"/>
                                        </a:xfrm>
                                        <a:prstGeom prst="rect">
                                          <a:avLst/>
                                        </a:prstGeom>
                                      </pic:spPr>
                                    </pic:pic>
                                  </a:graphicData>
                                </a:graphic>
                              </wp:inline>
                            </w:drawing>
                          </w:r>
                        </w:p>
                      </w:tc>
                      <w:tc>
                        <w:tcPr>
                          <w:tcW w:w="3756" w:type="dxa"/>
                          <w:vAlign w:val="bottom"/>
                        </w:tcPr>
                        <w:p w14:paraId="19AF4468" w14:textId="77777777" w:rsidR="0092079A" w:rsidRPr="00AB780B" w:rsidRDefault="0092079A" w:rsidP="00237ADF">
                          <w:pPr>
                            <w:suppressOverlap/>
                            <w:jc w:val="center"/>
                          </w:pPr>
                        </w:p>
                      </w:tc>
                    </w:tr>
                  </w:tbl>
                  <w:p w14:paraId="74FD87E2" w14:textId="77777777" w:rsidR="0092079A" w:rsidRDefault="0092079A" w:rsidP="00237ADF"/>
                </w:txbxContent>
              </v:textbox>
              <w10:wrap anchorx="page" anchory="page"/>
              <w10:anchorlock/>
            </v:shape>
          </w:pict>
        </mc:Fallback>
      </mc:AlternateContent>
    </w:r>
    <w:r w:rsidR="00E962AA">
      <w:rPr>
        <w:noProof/>
      </w:rPr>
      <w:drawing>
        <wp:anchor distT="0" distB="0" distL="114300" distR="114300" simplePos="0" relativeHeight="251668480" behindDoc="1" locked="1" layoutInCell="1" allowOverlap="1" wp14:anchorId="2795CCC3" wp14:editId="38DD17FA">
          <wp:simplePos x="0" y="0"/>
          <wp:positionH relativeFrom="page">
            <wp:align>right</wp:align>
          </wp:positionH>
          <wp:positionV relativeFrom="page">
            <wp:align>bottom</wp:align>
          </wp:positionV>
          <wp:extent cx="2408753" cy="1085850"/>
          <wp:effectExtent l="0" t="0" r="0" b="0"/>
          <wp:wrapNone/>
          <wp:docPr id="25"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2">
                    <a:extLst>
                      <a:ext uri="{28A0092B-C50C-407E-A947-70E740481C1C}">
                        <a14:useLocalDpi xmlns:a14="http://schemas.microsoft.com/office/drawing/2010/main" val="0"/>
                      </a:ext>
                    </a:extLst>
                  </a:blip>
                  <a:srcRect r="-9649" b="-19403"/>
                  <a:stretch>
                    <a:fillRect/>
                  </a:stretch>
                </pic:blipFill>
                <pic:spPr bwMode="auto">
                  <a:xfrm>
                    <a:off x="0" y="0"/>
                    <a:ext cx="2408753" cy="1085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62AA">
      <w:rPr>
        <w:noProof/>
        <w:sz w:val="18"/>
      </w:rPr>
      <mc:AlternateContent>
        <mc:Choice Requires="wps">
          <w:drawing>
            <wp:anchor distT="0" distB="0" distL="114300" distR="114300" simplePos="0" relativeHeight="251666432" behindDoc="0" locked="1" layoutInCell="1" allowOverlap="1" wp14:anchorId="14EDA212" wp14:editId="7B6F549E">
              <wp:simplePos x="0" y="0"/>
              <wp:positionH relativeFrom="page">
                <wp:align>left</wp:align>
              </wp:positionH>
              <wp:positionV relativeFrom="page">
                <wp:align>bottom</wp:align>
              </wp:positionV>
              <wp:extent cx="3848400" cy="720000"/>
              <wp:effectExtent l="0" t="0" r="0" b="0"/>
              <wp:wrapNone/>
              <wp:docPr id="1" name="WebAddress" hidden="1"/>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4BA165" w14:textId="77777777" w:rsidR="00E962AA" w:rsidRPr="009F69FA" w:rsidRDefault="00E962AA" w:rsidP="00213C82">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DA212" id="WebAddress" o:spid="_x0000_s1029" type="#_x0000_t202" style="position:absolute;margin-left:0;margin-top:0;width:303pt;height:56.7pt;z-index:251666432;visibility:hidden;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" filled="f" stroked="f" strokeweight=".5pt">
              <v:textbox inset="15mm">
                <w:txbxContent>
                  <w:p w14:paraId="314BA165" w14:textId="77777777" w:rsidR="00E962AA" w:rsidRPr="009F69FA" w:rsidRDefault="00E962AA" w:rsidP="00213C82">
                    <w:pPr>
                      <w:pStyle w:val="xWeb"/>
                    </w:pPr>
                    <w:r w:rsidRPr="009F69FA">
                      <w:t>de</w:t>
                    </w:r>
                    <w:r>
                      <w:t>lwp</w:t>
                    </w:r>
                    <w:r w:rsidRPr="009F69FA">
                      <w:t>.vic.gov.au</w:t>
                    </w:r>
                  </w:p>
                </w:txbxContent>
              </v:textbox>
              <w10:wrap anchorx="page" anchory="page"/>
              <w10:anchorlock/>
            </v:shape>
          </w:pict>
        </mc:Fallback>
      </mc:AlternateContent>
    </w:r>
    <w:r w:rsidR="00E962AA">
      <w:rPr>
        <w:noProof/>
        <w:sz w:val="18"/>
      </w:rPr>
      <w:drawing>
        <wp:anchor distT="0" distB="0" distL="114300" distR="114300" simplePos="0" relativeHeight="251662336" behindDoc="1" locked="1" layoutInCell="1" allowOverlap="1" wp14:anchorId="790E278F" wp14:editId="2F108406">
          <wp:simplePos x="0" y="0"/>
          <wp:positionH relativeFrom="page">
            <wp:align>right</wp:align>
          </wp:positionH>
          <wp:positionV relativeFrom="page">
            <wp:align>bottom</wp:align>
          </wp:positionV>
          <wp:extent cx="2422800" cy="1083600"/>
          <wp:effectExtent l="0" t="0" r="0" b="0"/>
          <wp:wrapNone/>
          <wp:docPr id="53"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3">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3AAC8" w14:textId="77777777" w:rsidR="0092079A" w:rsidRPr="008F5280" w:rsidRDefault="0092079A" w:rsidP="008F5280">
      <w:pPr>
        <w:pStyle w:val="FootnoteSeparator"/>
      </w:pPr>
    </w:p>
    <w:p w14:paraId="4C7BB337" w14:textId="77777777" w:rsidR="0092079A" w:rsidRDefault="0092079A"/>
  </w:footnote>
  <w:footnote w:type="continuationSeparator" w:id="0">
    <w:p w14:paraId="02075EA3" w14:textId="77777777" w:rsidR="0092079A" w:rsidRDefault="0092079A" w:rsidP="008F5280">
      <w:pPr>
        <w:pStyle w:val="FootnoteSeparator"/>
      </w:pPr>
    </w:p>
    <w:p w14:paraId="6FC6371A" w14:textId="77777777" w:rsidR="0092079A" w:rsidRDefault="0092079A"/>
    <w:p w14:paraId="223CE0E0" w14:textId="77777777" w:rsidR="0092079A" w:rsidRDefault="0092079A"/>
  </w:footnote>
  <w:footnote w:type="continuationNotice" w:id="1">
    <w:p w14:paraId="519E130C" w14:textId="77777777" w:rsidR="0092079A" w:rsidRDefault="0092079A" w:rsidP="00D55628"/>
    <w:p w14:paraId="384DA5C7" w14:textId="77777777" w:rsidR="0092079A" w:rsidRDefault="0092079A"/>
    <w:p w14:paraId="15DD84C8" w14:textId="77777777" w:rsidR="0092079A" w:rsidRDefault="009207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254A01" w:rsidRPr="00975ED3" w14:paraId="29B75306" w14:textId="77777777" w:rsidTr="00AC028D">
      <w:trPr>
        <w:trHeight w:hRule="exact" w:val="1418"/>
      </w:trPr>
      <w:tc>
        <w:tcPr>
          <w:tcW w:w="7761" w:type="dxa"/>
          <w:vAlign w:val="center"/>
        </w:tcPr>
        <w:p w14:paraId="06B004DD" w14:textId="660C5059" w:rsidR="00254A01" w:rsidRPr="00975ED3" w:rsidRDefault="00B8799E" w:rsidP="00AC028D">
          <w:pPr>
            <w:pStyle w:val="Header"/>
          </w:pPr>
          <w:fldSimple w:instr=" STYLEREF  Title  \* MERGEFORMAT ">
            <w:r w:rsidR="002C36E9">
              <w:rPr>
                <w:noProof/>
              </w:rPr>
              <w:t>27 February 2018</w:t>
            </w:r>
          </w:fldSimple>
        </w:p>
      </w:tc>
    </w:tr>
  </w:tbl>
  <w:p w14:paraId="78F8E49E" w14:textId="77777777" w:rsidR="00254A01" w:rsidRDefault="00254A01" w:rsidP="00254A01">
    <w:pPr>
      <w:pStyle w:val="Header"/>
    </w:pPr>
    <w:r w:rsidRPr="00806AB6">
      <w:rPr>
        <w:noProof/>
      </w:rPr>
      <mc:AlternateContent>
        <mc:Choice Requires="wps">
          <w:drawing>
            <wp:anchor distT="0" distB="0" distL="114300" distR="114300" simplePos="0" relativeHeight="251657216" behindDoc="1" locked="0" layoutInCell="1" allowOverlap="1" wp14:anchorId="2110C0BA" wp14:editId="1ABE55F9">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511BCA" id="TriangleRight" o:spid="_x0000_s1026" style="position:absolute;margin-left:56.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12F4DFFE" wp14:editId="5741BF08">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3B379A" id="TriangleLeft" o:spid="_x0000_s1026" style="position:absolute;margin-left:22.7pt;margin-top:22.7pt;width:68.0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3120" behindDoc="1" locked="0" layoutInCell="1" allowOverlap="1" wp14:anchorId="104A72BF" wp14:editId="1320BEE3">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19B14D8" id="Rectangle" o:spid="_x0000_s1026" style="position:absolute;margin-left:22.7pt;margin-top:22.7pt;width:552.75pt;height:70.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7F6780A0" w14:textId="77777777" w:rsidR="00E962AA" w:rsidRPr="00254A01" w:rsidRDefault="00E962AA" w:rsidP="00254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254A01" w:rsidRPr="00975ED3" w14:paraId="6C10B49F" w14:textId="77777777" w:rsidTr="00AC028D">
      <w:trPr>
        <w:trHeight w:hRule="exact" w:val="1418"/>
      </w:trPr>
      <w:tc>
        <w:tcPr>
          <w:tcW w:w="7761" w:type="dxa"/>
          <w:vAlign w:val="center"/>
        </w:tcPr>
        <w:p w14:paraId="63206006" w14:textId="033C71B3" w:rsidR="00254A01" w:rsidRPr="00975ED3" w:rsidRDefault="00B8799E" w:rsidP="00AC028D">
          <w:pPr>
            <w:pStyle w:val="Header"/>
          </w:pPr>
          <w:fldSimple w:instr=" STYLEREF  Title  \* MERGEFORMAT ">
            <w:r w:rsidR="002C36E9">
              <w:rPr>
                <w:noProof/>
              </w:rPr>
              <w:t>27 February 2018</w:t>
            </w:r>
          </w:fldSimple>
        </w:p>
      </w:tc>
    </w:tr>
  </w:tbl>
  <w:p w14:paraId="57EE2DEC" w14:textId="77777777" w:rsidR="00254A01" w:rsidRDefault="00254A01" w:rsidP="00254A01">
    <w:pPr>
      <w:pStyle w:val="Header"/>
    </w:pPr>
    <w:r w:rsidRPr="00806AB6">
      <w:rPr>
        <w:noProof/>
      </w:rPr>
      <mc:AlternateContent>
        <mc:Choice Requires="wps">
          <w:drawing>
            <wp:anchor distT="0" distB="0" distL="114300" distR="114300" simplePos="0" relativeHeight="251663360" behindDoc="1" locked="0" layoutInCell="1" allowOverlap="1" wp14:anchorId="6A47D877" wp14:editId="61482A71">
              <wp:simplePos x="0" y="0"/>
              <wp:positionH relativeFrom="page">
                <wp:posOffset>720090</wp:posOffset>
              </wp:positionH>
              <wp:positionV relativeFrom="page">
                <wp:posOffset>288290</wp:posOffset>
              </wp:positionV>
              <wp:extent cx="864000" cy="900000"/>
              <wp:effectExtent l="0" t="0" r="0" b="0"/>
              <wp:wrapNone/>
              <wp:docPr id="5"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F48F18" id="TriangleRight" o:spid="_x0000_s1026" style="position:absolute;margin-left:56.7pt;margin-top:22.7pt;width:68.05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61312" behindDoc="1" locked="0" layoutInCell="1" allowOverlap="1" wp14:anchorId="28910965" wp14:editId="5F222116">
              <wp:simplePos x="0" y="0"/>
              <wp:positionH relativeFrom="page">
                <wp:posOffset>288290</wp:posOffset>
              </wp:positionH>
              <wp:positionV relativeFrom="page">
                <wp:posOffset>288290</wp:posOffset>
              </wp:positionV>
              <wp:extent cx="864000" cy="900000"/>
              <wp:effectExtent l="0" t="0" r="0" b="0"/>
              <wp:wrapNone/>
              <wp:docPr id="11"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568996" id="TriangleLeft" o:spid="_x0000_s1026" style="position:absolute;margin-left:22.7pt;margin-top:22.7pt;width:68.0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MkC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CTjJAtACAADSBgAADgAAAAAAAAAAAAAAAAAuAgAAZHJzL2Uyb0Rv&#10;Yy54bWxQSwECLQAUAAYACAAAACEA3BC+V98AAAAJAQAADwAAAAAAAAAAAAAAAAAqBQAAZHJzL2Rv&#10;d25yZXYueG1sUEsFBgAAAAAEAAQA8wAAADYGA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9264" behindDoc="1" locked="0" layoutInCell="1" allowOverlap="1" wp14:anchorId="3B5C2814" wp14:editId="597A4DFF">
              <wp:simplePos x="0" y="0"/>
              <wp:positionH relativeFrom="page">
                <wp:posOffset>288290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860CFF1" id="Rectangle" o:spid="_x0000_s1026" style="position:absolute;margin-left:22.7pt;margin-top:22.7pt;width:552.7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AQZfrM/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6764A1CE" w14:textId="77777777" w:rsidR="00254A01" w:rsidRDefault="00254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319FF" w14:textId="77777777" w:rsidR="00E962AA" w:rsidRPr="00E97294" w:rsidRDefault="00E962AA" w:rsidP="00E97294">
    <w:pPr>
      <w:pStyle w:val="Header"/>
    </w:pPr>
    <w:r w:rsidRPr="00806AB6">
      <w:rPr>
        <w:noProof/>
      </w:rPr>
      <mc:AlternateContent>
        <mc:Choice Requires="wps">
          <w:drawing>
            <wp:anchor distT="0" distB="0" distL="114300" distR="114300" simplePos="0" relativeHeight="251654144" behindDoc="1" locked="0" layoutInCell="1" allowOverlap="1" wp14:anchorId="507509DC" wp14:editId="35080C7F">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E5BA1" id="TriangleRight" o:spid="_x0000_s1026" style="position:absolute;margin-left:56.7pt;margin-top:22.7pt;width:68.0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240" behindDoc="1" locked="0" layoutInCell="1" allowOverlap="1" wp14:anchorId="10D43A3C" wp14:editId="38CAB7F6">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69AA0" id="TriangleBottom" o:spid="_x0000_s1026" style="position:absolute;margin-left:56.7pt;margin-top:93.55pt;width:68.0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1a9ac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0048" behindDoc="1" locked="0" layoutInCell="1" allowOverlap="1" wp14:anchorId="540019A1" wp14:editId="22E41759">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644DDB" id="TriangleLeft" o:spid="_x0000_s1026" style="position:absolute;margin-left:22.7pt;margin-top:22.7pt;width:68.05pt;height:70.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5952" behindDoc="1" locked="0" layoutInCell="1" allowOverlap="1" wp14:anchorId="23606D5A" wp14:editId="454FDC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5A4EBA5" id="Rectangle" o:spid="_x0000_s1026" style="position:absolute;margin-left:22.7pt;margin-top:22.7pt;width:552.75pt;height:70.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124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4C62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5E67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9247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0A89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BAA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B3272F"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2"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3"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4"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5"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D545EC4"/>
    <w:multiLevelType w:val="multilevel"/>
    <w:tmpl w:val="B9E4F4F8"/>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3" w15:restartNumberingAfterBreak="0">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5"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6" w15:restartNumberingAfterBreak="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B3272F"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29" w15:restartNumberingAfterBreak="0">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0" w15:restartNumberingAfterBreak="0">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1"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18"/>
  </w:num>
  <w:num w:numId="2">
    <w:abstractNumId w:val="27"/>
  </w:num>
  <w:num w:numId="3">
    <w:abstractNumId w:val="24"/>
  </w:num>
  <w:num w:numId="4">
    <w:abstractNumId w:val="31"/>
  </w:num>
  <w:num w:numId="5">
    <w:abstractNumId w:val="15"/>
  </w:num>
  <w:num w:numId="6">
    <w:abstractNumId w:val="12"/>
  </w:num>
  <w:num w:numId="7">
    <w:abstractNumId w:val="11"/>
  </w:num>
  <w:num w:numId="8">
    <w:abstractNumId w:val="10"/>
  </w:num>
  <w:num w:numId="9">
    <w:abstractNumId w:val="28"/>
  </w:num>
  <w:num w:numId="10">
    <w:abstractNumId w:val="13"/>
  </w:num>
  <w:num w:numId="11">
    <w:abstractNumId w:val="1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0"/>
    <w:lvlOverride w:ilvl="0">
      <w:startOverride w:val="1"/>
    </w:lvlOverride>
  </w:num>
  <w:num w:numId="29">
    <w:abstractNumId w:val="19"/>
  </w:num>
  <w:num w:numId="30">
    <w:abstractNumId w:val="29"/>
  </w:num>
  <w:num w:numId="31">
    <w:abstractNumId w:val="8"/>
  </w:num>
  <w:num w:numId="32">
    <w:abstractNumId w:val="26"/>
  </w:num>
  <w:num w:numId="33">
    <w:abstractNumId w:val="20"/>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 w:numId="43">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10241"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4Landscape" w:val="False"/>
    <w:docVar w:name="A4Portrait" w:val="True"/>
    <w:docVar w:name="AppendixName" w:val="Appendix"/>
    <w:docVar w:name="CoBrandNumber" w:val="0"/>
    <w:docVar w:name="CoverCoBranded" w:val="Tru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LocalInfrastructure"/>
    <w:docVar w:name="TOC" w:val="True"/>
    <w:docVar w:name="TOCNew" w:val="True"/>
    <w:docVar w:name="Version" w:val="1"/>
    <w:docVar w:name="WebAddress" w:val="False"/>
  </w:docVars>
  <w:rsids>
    <w:rsidRoot w:val="0092079A"/>
    <w:rsid w:val="0000017F"/>
    <w:rsid w:val="00000279"/>
    <w:rsid w:val="000004BD"/>
    <w:rsid w:val="00000B7A"/>
    <w:rsid w:val="00000C89"/>
    <w:rsid w:val="00000FEB"/>
    <w:rsid w:val="000012BE"/>
    <w:rsid w:val="00001BD3"/>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2E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8C7"/>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4E2"/>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3CA"/>
    <w:rsid w:val="000626EE"/>
    <w:rsid w:val="00062985"/>
    <w:rsid w:val="00063E71"/>
    <w:rsid w:val="000640A9"/>
    <w:rsid w:val="0006422E"/>
    <w:rsid w:val="00064489"/>
    <w:rsid w:val="00065584"/>
    <w:rsid w:val="000655FD"/>
    <w:rsid w:val="00065A52"/>
    <w:rsid w:val="00065B63"/>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582"/>
    <w:rsid w:val="00074A1F"/>
    <w:rsid w:val="00074C2B"/>
    <w:rsid w:val="000752FC"/>
    <w:rsid w:val="000758E3"/>
    <w:rsid w:val="00076B41"/>
    <w:rsid w:val="0008006E"/>
    <w:rsid w:val="000802A9"/>
    <w:rsid w:val="0008061A"/>
    <w:rsid w:val="0008129B"/>
    <w:rsid w:val="000816AD"/>
    <w:rsid w:val="0008221A"/>
    <w:rsid w:val="00082224"/>
    <w:rsid w:val="0008252E"/>
    <w:rsid w:val="00082886"/>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2DE3"/>
    <w:rsid w:val="000C33EB"/>
    <w:rsid w:val="000C3B79"/>
    <w:rsid w:val="000C3C38"/>
    <w:rsid w:val="000C3F67"/>
    <w:rsid w:val="000C41E0"/>
    <w:rsid w:val="000C41F9"/>
    <w:rsid w:val="000C4231"/>
    <w:rsid w:val="000C436A"/>
    <w:rsid w:val="000C47AE"/>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3C5"/>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560"/>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1DA5"/>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4C1"/>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763"/>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01"/>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479"/>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6E9"/>
    <w:rsid w:val="002C3EFD"/>
    <w:rsid w:val="002C4FEB"/>
    <w:rsid w:val="002C5235"/>
    <w:rsid w:val="002C536C"/>
    <w:rsid w:val="002C555C"/>
    <w:rsid w:val="002C5995"/>
    <w:rsid w:val="002C5DB1"/>
    <w:rsid w:val="002C5F6C"/>
    <w:rsid w:val="002C6693"/>
    <w:rsid w:val="002C729B"/>
    <w:rsid w:val="002C73EA"/>
    <w:rsid w:val="002C7C6D"/>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BC"/>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1E6A"/>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3B"/>
    <w:rsid w:val="00337980"/>
    <w:rsid w:val="00337989"/>
    <w:rsid w:val="00340C4D"/>
    <w:rsid w:val="00341DE0"/>
    <w:rsid w:val="003420E0"/>
    <w:rsid w:val="00342173"/>
    <w:rsid w:val="00342444"/>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216"/>
    <w:rsid w:val="00354841"/>
    <w:rsid w:val="00354EFD"/>
    <w:rsid w:val="00354F38"/>
    <w:rsid w:val="00354F4F"/>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022"/>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1EA3"/>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93E"/>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3984"/>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48"/>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47DC3"/>
    <w:rsid w:val="0045004D"/>
    <w:rsid w:val="00450BFC"/>
    <w:rsid w:val="00450C2B"/>
    <w:rsid w:val="00450E1B"/>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109E"/>
    <w:rsid w:val="004610CD"/>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77BBC"/>
    <w:rsid w:val="0048018C"/>
    <w:rsid w:val="0048066C"/>
    <w:rsid w:val="0048087A"/>
    <w:rsid w:val="00480DA7"/>
    <w:rsid w:val="00481521"/>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22A5"/>
    <w:rsid w:val="004925EC"/>
    <w:rsid w:val="0049261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6D1"/>
    <w:rsid w:val="004D68F5"/>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3DDC"/>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0C1A"/>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662"/>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57A63"/>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0C1D"/>
    <w:rsid w:val="005715BD"/>
    <w:rsid w:val="00572A98"/>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6AFC"/>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0B1C"/>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0DA"/>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25C"/>
    <w:rsid w:val="00622B92"/>
    <w:rsid w:val="00622CC0"/>
    <w:rsid w:val="00622E33"/>
    <w:rsid w:val="00622FC5"/>
    <w:rsid w:val="0062371C"/>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502"/>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4A3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712"/>
    <w:rsid w:val="00714FD3"/>
    <w:rsid w:val="0071530E"/>
    <w:rsid w:val="00715952"/>
    <w:rsid w:val="00715EE8"/>
    <w:rsid w:val="00716791"/>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0640"/>
    <w:rsid w:val="007312FD"/>
    <w:rsid w:val="00731798"/>
    <w:rsid w:val="007322F9"/>
    <w:rsid w:val="00732B3E"/>
    <w:rsid w:val="00732B4D"/>
    <w:rsid w:val="0073302E"/>
    <w:rsid w:val="007334AC"/>
    <w:rsid w:val="00733737"/>
    <w:rsid w:val="00733881"/>
    <w:rsid w:val="00733AA2"/>
    <w:rsid w:val="00733BAD"/>
    <w:rsid w:val="00733CAD"/>
    <w:rsid w:val="00733DB9"/>
    <w:rsid w:val="00733DE8"/>
    <w:rsid w:val="00733FAF"/>
    <w:rsid w:val="00734617"/>
    <w:rsid w:val="007346AC"/>
    <w:rsid w:val="007347E0"/>
    <w:rsid w:val="00734B53"/>
    <w:rsid w:val="00734FEE"/>
    <w:rsid w:val="007354D4"/>
    <w:rsid w:val="00735711"/>
    <w:rsid w:val="007359DA"/>
    <w:rsid w:val="00735B6D"/>
    <w:rsid w:val="00735C7A"/>
    <w:rsid w:val="00735CBD"/>
    <w:rsid w:val="007362BC"/>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0BB"/>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3B77"/>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85B"/>
    <w:rsid w:val="007809CB"/>
    <w:rsid w:val="00780E0F"/>
    <w:rsid w:val="007812DE"/>
    <w:rsid w:val="00781566"/>
    <w:rsid w:val="00781795"/>
    <w:rsid w:val="0078185C"/>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48B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68BD"/>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8"/>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4249"/>
    <w:rsid w:val="007F4643"/>
    <w:rsid w:val="007F52F1"/>
    <w:rsid w:val="007F5B9D"/>
    <w:rsid w:val="007F5E2A"/>
    <w:rsid w:val="007F66D7"/>
    <w:rsid w:val="007F68B8"/>
    <w:rsid w:val="007F6F7A"/>
    <w:rsid w:val="007F7420"/>
    <w:rsid w:val="007F756E"/>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95E"/>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830"/>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311"/>
    <w:rsid w:val="00861AF5"/>
    <w:rsid w:val="0086233C"/>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EF"/>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2CFD"/>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5BC6"/>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031"/>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79A"/>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22B"/>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61B"/>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7D2"/>
    <w:rsid w:val="00983984"/>
    <w:rsid w:val="00983BA8"/>
    <w:rsid w:val="00983C3B"/>
    <w:rsid w:val="00984DFF"/>
    <w:rsid w:val="0098555E"/>
    <w:rsid w:val="009856E1"/>
    <w:rsid w:val="009857FB"/>
    <w:rsid w:val="00986423"/>
    <w:rsid w:val="009866B2"/>
    <w:rsid w:val="00986D0E"/>
    <w:rsid w:val="00986E15"/>
    <w:rsid w:val="009871C5"/>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4F39"/>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003"/>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CC4"/>
    <w:rsid w:val="009F6F55"/>
    <w:rsid w:val="009F71DE"/>
    <w:rsid w:val="009F7316"/>
    <w:rsid w:val="009F7423"/>
    <w:rsid w:val="009F7B97"/>
    <w:rsid w:val="00A00531"/>
    <w:rsid w:val="00A014C6"/>
    <w:rsid w:val="00A025B3"/>
    <w:rsid w:val="00A0276E"/>
    <w:rsid w:val="00A028C3"/>
    <w:rsid w:val="00A0310E"/>
    <w:rsid w:val="00A0424C"/>
    <w:rsid w:val="00A049CA"/>
    <w:rsid w:val="00A04A55"/>
    <w:rsid w:val="00A05269"/>
    <w:rsid w:val="00A053CC"/>
    <w:rsid w:val="00A0540D"/>
    <w:rsid w:val="00A05DC0"/>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BC"/>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1D21"/>
    <w:rsid w:val="00AE2C29"/>
    <w:rsid w:val="00AE2FBA"/>
    <w:rsid w:val="00AE3242"/>
    <w:rsid w:val="00AE3298"/>
    <w:rsid w:val="00AE36B4"/>
    <w:rsid w:val="00AE382A"/>
    <w:rsid w:val="00AE38F7"/>
    <w:rsid w:val="00AE3CF0"/>
    <w:rsid w:val="00AE4098"/>
    <w:rsid w:val="00AE4226"/>
    <w:rsid w:val="00AE4CD3"/>
    <w:rsid w:val="00AE4F2B"/>
    <w:rsid w:val="00AE53B1"/>
    <w:rsid w:val="00AE57C0"/>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68"/>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BC6"/>
    <w:rsid w:val="00B42D85"/>
    <w:rsid w:val="00B42E79"/>
    <w:rsid w:val="00B433DE"/>
    <w:rsid w:val="00B4369C"/>
    <w:rsid w:val="00B437BB"/>
    <w:rsid w:val="00B44444"/>
    <w:rsid w:val="00B44A2B"/>
    <w:rsid w:val="00B44DB0"/>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A3A"/>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8799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14B"/>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C7F04"/>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0A7"/>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11A"/>
    <w:rsid w:val="00C162AA"/>
    <w:rsid w:val="00C162BC"/>
    <w:rsid w:val="00C16533"/>
    <w:rsid w:val="00C165B7"/>
    <w:rsid w:val="00C1677A"/>
    <w:rsid w:val="00C167F8"/>
    <w:rsid w:val="00C170C0"/>
    <w:rsid w:val="00C17627"/>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3C63"/>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CF5"/>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BC2"/>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494"/>
    <w:rsid w:val="00D20BB8"/>
    <w:rsid w:val="00D214E7"/>
    <w:rsid w:val="00D21CA0"/>
    <w:rsid w:val="00D21CD3"/>
    <w:rsid w:val="00D21E8A"/>
    <w:rsid w:val="00D2221E"/>
    <w:rsid w:val="00D2267C"/>
    <w:rsid w:val="00D226A7"/>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69D5"/>
    <w:rsid w:val="00D472AF"/>
    <w:rsid w:val="00D4761C"/>
    <w:rsid w:val="00D47C8E"/>
    <w:rsid w:val="00D47FF7"/>
    <w:rsid w:val="00D500BD"/>
    <w:rsid w:val="00D503C0"/>
    <w:rsid w:val="00D50917"/>
    <w:rsid w:val="00D51001"/>
    <w:rsid w:val="00D5101B"/>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83E"/>
    <w:rsid w:val="00D619CF"/>
    <w:rsid w:val="00D61ABC"/>
    <w:rsid w:val="00D61BDD"/>
    <w:rsid w:val="00D61CA4"/>
    <w:rsid w:val="00D6241C"/>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9DF"/>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01"/>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126"/>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786"/>
    <w:rsid w:val="00DF07EB"/>
    <w:rsid w:val="00DF0B12"/>
    <w:rsid w:val="00DF0BEF"/>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2AA"/>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107"/>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29A"/>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2EFB"/>
    <w:rsid w:val="00ED34F6"/>
    <w:rsid w:val="00ED35C0"/>
    <w:rsid w:val="00ED3911"/>
    <w:rsid w:val="00ED3DA0"/>
    <w:rsid w:val="00ED42F0"/>
    <w:rsid w:val="00ED477D"/>
    <w:rsid w:val="00ED47B6"/>
    <w:rsid w:val="00ED4CAD"/>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2531"/>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4FE"/>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892"/>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A03"/>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55"/>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0FB6"/>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A25"/>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3A0"/>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263"/>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page" stroke="f">
      <v:stroke on="f"/>
      <o:colormru v:ext="edit" colors="white"/>
    </o:shapedefaults>
    <o:shapelayout v:ext="edit">
      <o:idmap v:ext="edit" data="1"/>
    </o:shapelayout>
  </w:shapeDefaults>
  <w:decimalSymbol w:val="."/>
  <w:listSeparator w:val=","/>
  <w14:docId w14:val="7B1E9A79"/>
  <w15:docId w15:val="{2F1A5C03-7F3D-4CA7-8996-924ACC24F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7A25"/>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B3272F" w:themeColor="text2"/>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B3272F" w:themeColor="text2"/>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B3272F"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B3272F" w:themeColor="text2"/>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B3272F"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B3272F" w:themeColor="text2"/>
        <w:bottom w:val="single" w:sz="8" w:space="0" w:color="B3272F" w:themeColor="text2"/>
        <w:insideH w:val="single" w:sz="8" w:space="0" w:color="B3272F"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B3272F" w:themeFill="text2"/>
      </w:tcPr>
    </w:tblStylePr>
    <w:tblStylePr w:type="lastRow">
      <w:rPr>
        <w:b w:val="0"/>
      </w:rPr>
    </w:tblStylePr>
    <w:tblStylePr w:type="lastCol">
      <w:pPr>
        <w:jc w:val="left"/>
      </w:pPr>
    </w:tblStylePr>
    <w:tblStylePr w:type="band1Vert">
      <w:tblPr/>
      <w:tcPr>
        <w:shd w:val="clear" w:color="auto" w:fill="F7E9EA"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B3272F" w:themeColor="text2"/>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B3272F" w:themeColor="text2"/>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qForma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B3272F"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B3272F"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B3272F"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B3272F" w:themeColor="text2"/>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B3272F"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B3272F"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B3272F"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B3272F" w:themeColor="text2"/>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B3272F"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7E9EA"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7E9EA"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B3272F" w:themeColor="text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B3272F" w:themeColor="text2"/>
        <w:left w:val="single" w:sz="4" w:space="0" w:color="B3272F" w:themeColor="text2"/>
        <w:bottom w:val="single" w:sz="4" w:space="0" w:color="B3272F" w:themeColor="text2"/>
        <w:right w:val="single" w:sz="4" w:space="0" w:color="B3272F"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B3272F"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B3272F"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92079A"/>
    <w:pPr>
      <w:spacing w:line="240" w:lineRule="auto"/>
    </w:pPr>
    <w:rPr>
      <w:color w:val="FFFFFF"/>
      <w:sz w:val="24"/>
    </w:rPr>
    <w:tblPr>
      <w:tblCellMar>
        <w:top w:w="227" w:type="dxa"/>
        <w:left w:w="0" w:type="dxa"/>
        <w:bottom w:w="227" w:type="dxa"/>
        <w:right w:w="0" w:type="dxa"/>
      </w:tblCellMar>
    </w:tblPr>
    <w:tcPr>
      <w:shd w:val="clear" w:color="auto" w:fill="B3272F"/>
    </w:tcPr>
  </w:style>
  <w:style w:type="paragraph" w:customStyle="1" w:styleId="BodyText100ThemeColour">
    <w:name w:val="Body Text 100% Theme Colour"/>
    <w:basedOn w:val="BodyText"/>
    <w:qFormat/>
    <w:rsid w:val="00096B2D"/>
    <w:rPr>
      <w:color w:val="B3272F"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rsid w:val="00C255C2"/>
    <w:pPr>
      <w:spacing w:before="40" w:after="40" w:line="160" w:lineRule="atLeast"/>
      <w:ind w:right="340"/>
    </w:pPr>
    <w:rPr>
      <w:spacing w:val="2"/>
    </w:rPr>
  </w:style>
  <w:style w:type="paragraph" w:customStyle="1" w:styleId="SmallBullet">
    <w:name w:val="Small Bullet"/>
    <w:basedOn w:val="SmallBodyText"/>
    <w:rsid w:val="00D14E24"/>
    <w:pPr>
      <w:numPr>
        <w:numId w:val="29"/>
      </w:numPr>
    </w:pPr>
  </w:style>
  <w:style w:type="paragraph" w:customStyle="1" w:styleId="SmallHeading">
    <w:name w:val="Small Heading"/>
    <w:basedOn w:val="xDisclaimerHeading"/>
    <w:next w:val="SmallBodyText"/>
    <w:rsid w:val="00C255C2"/>
    <w:pPr>
      <w:spacing w:before="60" w:after="0" w:line="160" w:lineRule="atLeast"/>
      <w:ind w:right="3119"/>
    </w:pPr>
    <w:rPr>
      <w:sz w:val="12"/>
    </w:rPr>
  </w:style>
  <w:style w:type="paragraph" w:customStyle="1" w:styleId="xWeb">
    <w:name w:val="xWeb"/>
    <w:basedOn w:val="Normal"/>
    <w:rsid w:val="00967C82"/>
    <w:pPr>
      <w:spacing w:line="240" w:lineRule="auto"/>
    </w:pPr>
    <w:rPr>
      <w:b/>
      <w:color w:val="00A9B2"/>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rsid w:val="007362BC"/>
    <w:rPr>
      <w:vanish/>
      <w:color w:val="FF0000"/>
      <w:sz w:val="16"/>
      <w:u w:val="dotted"/>
    </w:rPr>
  </w:style>
  <w:style w:type="character" w:customStyle="1" w:styleId="Heading1Char">
    <w:name w:val="Heading 1 Char"/>
    <w:basedOn w:val="DefaultParagraphFont"/>
    <w:link w:val="Heading1"/>
    <w:rsid w:val="00A209C4"/>
    <w:rPr>
      <w:b/>
      <w:bCs/>
      <w:color w:val="B3272F" w:themeColor="text2"/>
      <w:kern w:val="32"/>
      <w:sz w:val="40"/>
      <w:szCs w:val="32"/>
    </w:rPr>
  </w:style>
  <w:style w:type="character" w:customStyle="1" w:styleId="Heading2Char">
    <w:name w:val="Heading 2 Char"/>
    <w:basedOn w:val="DefaultParagraphFont"/>
    <w:link w:val="Heading2"/>
    <w:rsid w:val="001306D2"/>
    <w:rPr>
      <w:b/>
      <w:bCs/>
      <w:iCs/>
      <w:color w:val="B3272F" w:themeColor="text2"/>
      <w:kern w:val="20"/>
      <w:sz w:val="22"/>
      <w:szCs w:val="28"/>
    </w:rPr>
  </w:style>
  <w:style w:type="character" w:customStyle="1" w:styleId="Heading3Char">
    <w:name w:val="Heading 3 Char"/>
    <w:basedOn w:val="DefaultParagraphFont"/>
    <w:link w:val="Heading3"/>
    <w:rsid w:val="001306D2"/>
    <w:rPr>
      <w:b/>
      <w:color w:val="494847"/>
    </w:rPr>
  </w:style>
  <w:style w:type="character" w:styleId="UnresolvedMention">
    <w:name w:val="Unresolved Mention"/>
    <w:basedOn w:val="DefaultParagraphFont"/>
    <w:uiPriority w:val="99"/>
    <w:semiHidden/>
    <w:unhideWhenUsed/>
    <w:rsid w:val="00B971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841173">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264190500">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hyperlink" Target="http://www.delwp.vic.gov.a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ailchi.mp/3f656a24e3bc/lfkf7pqmar?e=4b235add83" TargetMode="External"/><Relationship Id="rId2" Type="http://schemas.openxmlformats.org/officeDocument/2006/relationships/numbering" Target="numbering.xml"/><Relationship Id="rId16" Type="http://schemas.openxmlformats.org/officeDocument/2006/relationships/hyperlink" Target="http://www.delwp.vic.gov.au/maps" TargetMode="External"/><Relationship Id="rId20" Type="http://schemas.openxmlformats.org/officeDocument/2006/relationships/hyperlink" Target="http://www.relayservice.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2.delwp.vic.gov.au/maps/help-and-resources/vicmap-helpdesk"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customer.service@delwp.vic.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vic.gov.au\DSE\GroupData\Office%20Templates\DELWP%20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B3272F"/>
      </a:dk2>
      <a:lt2>
        <a:srgbClr val="F7E9EA"/>
      </a:lt2>
      <a:accent1>
        <a:srgbClr val="00B2A9"/>
      </a:accent1>
      <a:accent2>
        <a:srgbClr val="B3272F"/>
      </a:accent2>
      <a:accent3>
        <a:srgbClr val="201547"/>
      </a:accent3>
      <a:accent4>
        <a:srgbClr val="99E0DD"/>
      </a:accent4>
      <a:accent5>
        <a:srgbClr val="E1A9AC"/>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DC9F2-703E-4986-A876-08671425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TotalTime>
  <Pages>3</Pages>
  <Words>1079</Words>
  <Characters>6152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Jacqeline Le Lievre</dc:creator>
  <cp:keywords/>
  <dc:description/>
  <cp:lastModifiedBy>Jacqueline L LeLievre (DELWP)</cp:lastModifiedBy>
  <cp:revision>4</cp:revision>
  <cp:lastPrinted>2018-02-26T04:47:00Z</cp:lastPrinted>
  <dcterms:created xsi:type="dcterms:W3CDTF">2018-02-26T23:47:00Z</dcterms:created>
  <dcterms:modified xsi:type="dcterms:W3CDTF">2018-02-27T03:15:00Z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ies>
</file>